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174E9" w14:textId="77777777" w:rsidR="007541A8" w:rsidRPr="00F27A4D" w:rsidRDefault="007541A8" w:rsidP="00F27A4D">
      <w:pPr>
        <w:spacing w:after="0"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F27A4D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27A4D">
        <w:rPr>
          <w:rFonts w:ascii="Calibri Light" w:eastAsia="Arial Black" w:hAnsi="Calibri Light" w:cs="Calibri Light"/>
          <w:u w:val="single"/>
        </w:rPr>
        <w:t xml:space="preserve"> </w:t>
      </w:r>
    </w:p>
    <w:p w14:paraId="18EEF8BF" w14:textId="77777777" w:rsidR="007541A8" w:rsidRPr="00F27A4D" w:rsidRDefault="007541A8" w:rsidP="00F27A4D">
      <w:pPr>
        <w:suppressAutoHyphens/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041D86D4" wp14:editId="7BCA365F">
                <wp:extent cx="1950085" cy="1007745"/>
                <wp:effectExtent l="8890" t="5080" r="12700" b="6350"/>
                <wp:docPr id="6" name="Grup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085" cy="1007745"/>
                          <a:chOff x="0" y="0"/>
                          <a:chExt cx="3419" cy="1799"/>
                        </a:xfrm>
                      </wpg:grpSpPr>
                      <wps:wsp>
                        <wps:cNvPr id="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9B6670" w14:textId="77777777" w:rsidR="007541A8" w:rsidRDefault="007541A8" w:rsidP="007541A8"/>
                              <w:p w14:paraId="63B58810" w14:textId="77777777" w:rsidR="007541A8" w:rsidRDefault="007541A8" w:rsidP="007541A8"/>
                              <w:p w14:paraId="4631C28D" w14:textId="77777777" w:rsidR="007541A8" w:rsidRDefault="007541A8" w:rsidP="007541A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1D86D4" id="Grupa 117" o:spid="_x0000_s1026" style="width:153.55pt;height:79.3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">
                <v:rect id="Rectangle 118" o:spid="_x0000_s1027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<v:stroke joinstyle="round"/>
                </v:rect>
                <v:group id="Group 119" o:spid="_x0000_s1028" style="position:absolute;width:3419;height:1799" coordsize="3419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120" o:spid="_x0000_s1029" type="#_x0000_t176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1" o:spid="_x0000_s1030" type="#_x0000_t202" style="position:absolute;left:119;top:59;width:31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0k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+jlFxlAr/4BAAD//wMAUEsBAi0AFAAGAAgAAAAhANvh9svuAAAAhQEAABMAAAAAAAAAAAAA&#10;AAAAAAAAAFtDb250ZW50X1R5cGVzXS54bWxQSwECLQAUAAYACAAAACEAWvQsW78AAAAVAQAACwAA&#10;AAAAAAAAAAAAAAAfAQAAX3JlbHMvLnJlbHNQSwECLQAUAAYACAAAACEAqDStJMMAAADbAAAADwAA&#10;AAAAAAAAAAAAAAAHAgAAZHJzL2Rvd25yZXYueG1sUEsFBgAAAAADAAMAtwAAAPcCAAAAAA==&#10;" filled="f" stroked="f">
                    <v:stroke joinstyle="round"/>
                    <v:textbox>
                      <w:txbxContent>
                        <w:p w14:paraId="0B9B6670" w14:textId="77777777" w:rsidR="007541A8" w:rsidRDefault="007541A8" w:rsidP="007541A8"/>
                        <w:p w14:paraId="63B58810" w14:textId="77777777" w:rsidR="007541A8" w:rsidRDefault="007541A8" w:rsidP="007541A8"/>
                        <w:p w14:paraId="4631C28D" w14:textId="77777777" w:rsidR="007541A8" w:rsidRDefault="007541A8" w:rsidP="007541A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22C972A8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Zamawiający:</w:t>
      </w:r>
    </w:p>
    <w:p w14:paraId="25406482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 xml:space="preserve">Gmina Gródek nad Dunajcem </w:t>
      </w:r>
    </w:p>
    <w:p w14:paraId="325CA206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Gródek nad Dunajcem 54</w:t>
      </w:r>
    </w:p>
    <w:p w14:paraId="26C08F02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33-318 Gródek nad Dunajcem</w:t>
      </w:r>
    </w:p>
    <w:p w14:paraId="443AF680" w14:textId="77777777" w:rsidR="007541A8" w:rsidRPr="00F27A4D" w:rsidRDefault="007541A8" w:rsidP="00F27A4D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50F5DE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27A4D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599117E4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F27A4D">
        <w:rPr>
          <w:rFonts w:ascii="Calibri Light" w:eastAsia="Times New Roman" w:hAnsi="Calibri Light" w:cs="Calibri Light"/>
          <w:lang w:eastAsia="ar-SA"/>
        </w:rPr>
        <w:t>:</w:t>
      </w:r>
    </w:p>
    <w:p w14:paraId="2E4E648A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073CC64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574CC07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CC40F1F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7884E549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5D173C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Ulica: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17511A1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61934F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27A4D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27A4D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435CF9B8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0E4CE46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27A4D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27A4D">
        <w:rPr>
          <w:rFonts w:ascii="Calibri Light" w:eastAsia="Times New Roman" w:hAnsi="Calibri Light" w:cs="Calibri Light"/>
          <w:lang w:eastAsia="ar-SA"/>
        </w:rPr>
        <w:tab/>
      </w:r>
      <w:r w:rsidRPr="00F27A4D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27A4D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44CA49BE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F7BD099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telefon: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27A4D">
        <w:rPr>
          <w:rFonts w:ascii="Calibri Light" w:eastAsia="Times New Roman" w:hAnsi="Calibri Light" w:cs="Calibri Light"/>
          <w:lang w:eastAsia="ar-SA"/>
        </w:rPr>
        <w:tab/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27A4D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6BFE378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2A41301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27A4D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27A4D">
        <w:rPr>
          <w:rFonts w:ascii="Calibri Light" w:eastAsia="Times New Roman" w:hAnsi="Calibri Light" w:cs="Calibri Light"/>
          <w:lang w:val="en-US" w:eastAsia="ar-SA"/>
        </w:rPr>
        <w:tab/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27A4D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B79B74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777DA55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r w:rsidRPr="00F27A4D">
        <w:rPr>
          <w:rFonts w:ascii="Calibri Light" w:eastAsia="Times New Roman" w:hAnsi="Calibri Light" w:cs="Calibri Light"/>
          <w:b/>
          <w:lang w:val="en-US" w:eastAsia="ar-SA"/>
        </w:rPr>
        <w:t>Adres e-mail:</w:t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27A4D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27A4D">
        <w:rPr>
          <w:rFonts w:ascii="Calibri Light" w:eastAsia="Times New Roman" w:hAnsi="Calibri Light" w:cs="Calibri Light"/>
          <w:lang w:val="en-US" w:eastAsia="ar-SA"/>
        </w:rPr>
        <w:tab/>
      </w:r>
    </w:p>
    <w:p w14:paraId="5BFFBEAD" w14:textId="77777777" w:rsidR="007541A8" w:rsidRPr="00F27A4D" w:rsidRDefault="007541A8" w:rsidP="00F27A4D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lang w:val="en-US" w:eastAsia="ar-SA"/>
        </w:rPr>
        <w:tab/>
      </w:r>
    </w:p>
    <w:p w14:paraId="7D42DDD8" w14:textId="77777777" w:rsidR="007541A8" w:rsidRPr="00F27A4D" w:rsidRDefault="007541A8" w:rsidP="00F27A4D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09458FFF" w14:textId="12E4C119" w:rsidR="007541A8" w:rsidRPr="00F27A4D" w:rsidRDefault="007541A8" w:rsidP="00F27A4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Calibri Light"/>
          <w:b/>
          <w:sz w:val="24"/>
        </w:rPr>
      </w:pPr>
      <w:r w:rsidRPr="00F27A4D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27A4D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27A4D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zamówienia: </w:t>
      </w:r>
      <w:r w:rsidR="009447EF" w:rsidRPr="00F27A4D">
        <w:rPr>
          <w:rFonts w:ascii="Calibri Light" w:hAnsi="Calibri Light" w:cs="Calibri Light"/>
          <w:b/>
          <w:sz w:val="26"/>
          <w:szCs w:val="26"/>
        </w:rPr>
        <w:t>Opracowanie dokumentacji projektowej przebudowy i rozbudowy budynku Szkoły Podstawowej w Siennej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="002737F2">
        <w:rPr>
          <w:rFonts w:ascii="Calibri Light" w:eastAsia="Times New Roman" w:hAnsi="Calibri Light" w:cs="Calibri Light"/>
          <w:szCs w:val="20"/>
          <w:lang w:eastAsia="ar-SA"/>
        </w:rPr>
        <w:t xml:space="preserve"> (II postępowanie) 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 następując</w:t>
      </w:r>
      <w:r w:rsidR="009447EF" w:rsidRPr="00F27A4D">
        <w:rPr>
          <w:rFonts w:ascii="Calibri Light" w:eastAsia="Times New Roman" w:hAnsi="Calibri Light" w:cs="Calibri Light"/>
          <w:szCs w:val="20"/>
          <w:lang w:eastAsia="ar-SA"/>
        </w:rPr>
        <w:t>ą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 cen</w:t>
      </w:r>
      <w:r w:rsidR="009447EF" w:rsidRPr="00F27A4D">
        <w:rPr>
          <w:rFonts w:ascii="Calibri Light" w:eastAsia="Times New Roman" w:hAnsi="Calibri Light" w:cs="Calibri Light"/>
          <w:szCs w:val="20"/>
          <w:lang w:eastAsia="ar-SA"/>
        </w:rPr>
        <w:t>ę:</w:t>
      </w: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215"/>
        <w:gridCol w:w="2828"/>
        <w:gridCol w:w="3604"/>
      </w:tblGrid>
      <w:tr w:rsidR="009447EF" w:rsidRPr="00F27A4D" w14:paraId="11C3621F" w14:textId="77777777" w:rsidTr="003F2EB2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1F65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471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470A938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1189ED7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5B40" w14:textId="7D08CA01" w:rsidR="009447EF" w:rsidRPr="00F27A4D" w:rsidRDefault="009447EF" w:rsidP="00F27A4D">
            <w:pPr>
              <w:pStyle w:val="Teksttreci0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F27A4D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9447EF" w:rsidRPr="00F27A4D" w14:paraId="01B1E5E8" w14:textId="77777777" w:rsidTr="003F2EB2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343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E1D1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E12A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ECAB5F6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1B396EE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0CDA6A9" w14:textId="77777777" w:rsidR="009447EF" w:rsidRPr="00F27A4D" w:rsidRDefault="009447EF" w:rsidP="00F27A4D">
      <w:pPr>
        <w:tabs>
          <w:tab w:val="left" w:pos="284"/>
        </w:tabs>
        <w:spacing w:line="240" w:lineRule="auto"/>
        <w:jc w:val="both"/>
        <w:rPr>
          <w:rFonts w:ascii="Calibri Light" w:hAnsi="Calibri Light" w:cs="Calibri Light"/>
        </w:rPr>
      </w:pPr>
    </w:p>
    <w:p w14:paraId="0C7F6FC6" w14:textId="42E085A0" w:rsidR="009447EF" w:rsidRPr="00F27A4D" w:rsidRDefault="009447EF" w:rsidP="00F27A4D">
      <w:pPr>
        <w:tabs>
          <w:tab w:val="left" w:pos="284"/>
        </w:tabs>
        <w:spacing w:after="0" w:line="240" w:lineRule="auto"/>
        <w:rPr>
          <w:rFonts w:ascii="Calibri Light" w:hAnsi="Calibri Light" w:cs="Calibri Light"/>
        </w:rPr>
      </w:pPr>
      <w:r w:rsidRPr="00F27A4D">
        <w:rPr>
          <w:rFonts w:ascii="Calibri Light" w:hAnsi="Calibri Light" w:cs="Calibri Light"/>
        </w:rPr>
        <w:t xml:space="preserve">* cena brutto słownie: </w:t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0FEFC943" w14:textId="401F6FC3" w:rsidR="009447EF" w:rsidRPr="00F27A4D" w:rsidRDefault="009447EF" w:rsidP="00F27A4D">
      <w:pPr>
        <w:tabs>
          <w:tab w:val="left" w:pos="284"/>
        </w:tabs>
        <w:spacing w:line="240" w:lineRule="auto"/>
        <w:jc w:val="both"/>
        <w:rPr>
          <w:rFonts w:ascii="Calibri Light" w:hAnsi="Calibri Light" w:cs="Calibri Light"/>
        </w:rPr>
      </w:pP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3E920042" w14:textId="7C93762F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Oferowan</w:t>
      </w:r>
      <w:r w:rsidR="009447EF" w:rsidRPr="00F27A4D">
        <w:rPr>
          <w:rFonts w:ascii="Calibri Light" w:eastAsia="Times New Roman" w:hAnsi="Calibri Light" w:cs="Calibri Light"/>
          <w:lang w:eastAsia="ar-SA"/>
        </w:rPr>
        <w:t>a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cen</w:t>
      </w:r>
      <w:r w:rsidR="009447EF" w:rsidRPr="00F27A4D">
        <w:rPr>
          <w:rFonts w:ascii="Calibri Light" w:eastAsia="Times New Roman" w:hAnsi="Calibri Light" w:cs="Calibri Light"/>
          <w:lang w:eastAsia="ar-SA"/>
        </w:rPr>
        <w:t>a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zawiera wszystkie koszty niezbędne do zrealizowania zamówienia wynikające z Zaproszenia, jak również koszty w nich nie ujęte, a bez których nie można zamówienia zrealizować.   </w:t>
      </w:r>
    </w:p>
    <w:p w14:paraId="0220BFFE" w14:textId="7BB81939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Termin realizacji zamówienia: do </w:t>
      </w:r>
      <w:r w:rsidR="0007027F" w:rsidRPr="00F27A4D">
        <w:rPr>
          <w:rFonts w:ascii="Calibri Light" w:eastAsia="Times New Roman" w:hAnsi="Calibri Light" w:cs="Calibri Light"/>
          <w:b/>
          <w:lang w:eastAsia="ar-SA"/>
        </w:rPr>
        <w:t>30 czerwca 2020 roku</w:t>
      </w:r>
      <w:r w:rsidRPr="00F27A4D">
        <w:rPr>
          <w:rFonts w:ascii="Calibri Light" w:eastAsia="Times New Roman" w:hAnsi="Calibri Light" w:cs="Calibri Light"/>
          <w:b/>
          <w:lang w:eastAsia="ar-SA"/>
        </w:rPr>
        <w:t xml:space="preserve">. </w:t>
      </w:r>
    </w:p>
    <w:p w14:paraId="3D7228D9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5F95E1CD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lastRenderedPageBreak/>
        <w:t>Oświadczam, że zapoznałem się z warunkami realizacji zamówienia określonymi w Zaproszeniu i nie wnoszę do nich żadnych zastrzeżeń oraz uzyskałem wszelkie niezbędne informacje do przygotowania oferty.</w:t>
      </w:r>
    </w:p>
    <w:p w14:paraId="14046592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07B93B54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6825BC36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W celu wykazania się wymaganym doświadczeniem (zgodnie z pkt. 4 zaproszenia) przedstawiam:</w:t>
      </w:r>
    </w:p>
    <w:p w14:paraId="0AB25463" w14:textId="77777777" w:rsidR="007541A8" w:rsidRPr="00F27A4D" w:rsidRDefault="007541A8" w:rsidP="00F27A4D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wykaz zrealizowanych usług projektowych</w:t>
      </w:r>
      <w:r w:rsidRPr="00F27A4D">
        <w:rPr>
          <w:rStyle w:val="Odwoanieprzypisudolnego"/>
          <w:rFonts w:ascii="Calibri Light" w:eastAsia="Arial" w:hAnsi="Calibri Light" w:cs="Calibri Light"/>
          <w:sz w:val="26"/>
          <w:szCs w:val="26"/>
        </w:rPr>
        <w:footnoteReference w:id="1"/>
      </w:r>
      <w:r w:rsidRPr="00F27A4D">
        <w:rPr>
          <w:rFonts w:ascii="Calibri Light" w:hAnsi="Calibri Light" w:cs="Calibri Light"/>
        </w:rPr>
        <w:t>:</w:t>
      </w:r>
    </w:p>
    <w:tbl>
      <w:tblPr>
        <w:tblW w:w="49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8"/>
        <w:gridCol w:w="4043"/>
        <w:gridCol w:w="1341"/>
        <w:gridCol w:w="1920"/>
        <w:gridCol w:w="1423"/>
      </w:tblGrid>
      <w:tr w:rsidR="007541A8" w:rsidRPr="00F27A4D" w14:paraId="7C1C140C" w14:textId="77777777" w:rsidTr="00F27A4D">
        <w:trPr>
          <w:trHeight w:val="7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5C1B99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9BC148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6052B501" w14:textId="13CCC699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(wraz z opisem zakresu zamówienia</w:t>
            </w:r>
            <w:r w:rsidR="009447EF" w:rsidRPr="00F27A4D">
              <w:rPr>
                <w:rFonts w:ascii="Calibri Light" w:hAnsi="Calibri Light" w:cs="Calibri Light"/>
                <w:b/>
                <w:bCs/>
              </w:rPr>
              <w:t>, powierzchnia zaprojektowanego obiektu</w:t>
            </w:r>
            <w:r w:rsidRPr="00F27A4D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F6DD00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892996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550D1823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mie/rok) - (mie/rok)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3DCD7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541A8" w:rsidRPr="00F27A4D" w14:paraId="128021AF" w14:textId="77777777" w:rsidTr="00F27A4D">
        <w:trPr>
          <w:trHeight w:val="201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39F895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  <w:r w:rsidRPr="00F27A4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025F72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1460CB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D2376B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5CA4DE75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71F7F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541A8" w:rsidRPr="00F27A4D" w14:paraId="78710D2F" w14:textId="77777777" w:rsidTr="00F27A4D">
        <w:trPr>
          <w:trHeight w:val="201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98E22E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  <w:r w:rsidRPr="00F27A4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29F3F8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817B8F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6E1091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437E48A4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59DBC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413C6C0" w14:textId="38AA7DA9" w:rsidR="007541A8" w:rsidRPr="00F27A4D" w:rsidRDefault="007541A8" w:rsidP="00F27A4D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szCs w:val="20"/>
          <w:lang w:eastAsia="ar-SA"/>
        </w:rPr>
        <w:t>wykaz osób odpowiedzialnych za realizację przedmiotu zamówienia (zespół projektowy)</w:t>
      </w:r>
      <w:r w:rsidRPr="00F27A4D">
        <w:rPr>
          <w:rStyle w:val="Odwoanieprzypisudolnego"/>
          <w:rFonts w:ascii="Calibri Light" w:eastAsia="Arial" w:hAnsi="Calibri Light" w:cs="Calibri Light"/>
          <w:sz w:val="26"/>
          <w:szCs w:val="26"/>
        </w:rPr>
        <w:footnoteReference w:id="2"/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pPr w:leftFromText="141" w:rightFromText="141" w:vertAnchor="text" w:tblpXSpec="center" w:tblpY="1"/>
        <w:tblOverlap w:val="never"/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2843"/>
        <w:gridCol w:w="2692"/>
        <w:gridCol w:w="3039"/>
      </w:tblGrid>
      <w:tr w:rsidR="009447EF" w:rsidRPr="00F27A4D" w14:paraId="19AECE0B" w14:textId="77777777" w:rsidTr="009447EF">
        <w:trPr>
          <w:trHeight w:val="235"/>
        </w:trPr>
        <w:tc>
          <w:tcPr>
            <w:tcW w:w="229" w:type="pct"/>
            <w:vMerge w:val="restart"/>
            <w:shd w:val="clear" w:color="auto" w:fill="auto"/>
            <w:vAlign w:val="center"/>
          </w:tcPr>
          <w:p w14:paraId="572F2EDA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F27A4D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582" w:type="pct"/>
            <w:vMerge w:val="restart"/>
            <w:shd w:val="clear" w:color="auto" w:fill="auto"/>
            <w:vAlign w:val="center"/>
          </w:tcPr>
          <w:p w14:paraId="48253CE8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79E76B5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498" w:type="pct"/>
            <w:vMerge w:val="restart"/>
            <w:shd w:val="clear" w:color="auto" w:fill="auto"/>
            <w:vAlign w:val="center"/>
          </w:tcPr>
          <w:p w14:paraId="753CE334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64CF2858" w14:textId="0964FA6C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 na które składana</w:t>
            </w:r>
          </w:p>
          <w:p w14:paraId="7A4BA0DD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26749E0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F27A4D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691" w:type="pct"/>
            <w:vMerge w:val="restart"/>
            <w:shd w:val="clear" w:color="auto" w:fill="auto"/>
            <w:vAlign w:val="center"/>
          </w:tcPr>
          <w:p w14:paraId="0F89FF81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Głównego projektanta)</w:t>
            </w:r>
          </w:p>
          <w:p w14:paraId="3C1BA545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</w:tr>
      <w:tr w:rsidR="009447EF" w:rsidRPr="00F27A4D" w14:paraId="3F330BB4" w14:textId="77777777" w:rsidTr="009447EF">
        <w:trPr>
          <w:trHeight w:val="225"/>
        </w:trPr>
        <w:tc>
          <w:tcPr>
            <w:tcW w:w="229" w:type="pct"/>
            <w:vMerge/>
            <w:shd w:val="clear" w:color="auto" w:fill="auto"/>
            <w:vAlign w:val="center"/>
          </w:tcPr>
          <w:p w14:paraId="62232BE0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82" w:type="pct"/>
            <w:vMerge/>
            <w:shd w:val="clear" w:color="auto" w:fill="auto"/>
            <w:vAlign w:val="center"/>
          </w:tcPr>
          <w:p w14:paraId="7A570CD5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98" w:type="pct"/>
            <w:vMerge/>
            <w:shd w:val="clear" w:color="auto" w:fill="auto"/>
            <w:vAlign w:val="center"/>
          </w:tcPr>
          <w:p w14:paraId="78944D1F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6C5FA74E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9447EF" w:rsidRPr="00F27A4D" w14:paraId="007778AF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2454DE5F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582" w:type="pct"/>
            <w:vAlign w:val="center"/>
          </w:tcPr>
          <w:p w14:paraId="66E39E27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45372E7C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GŁOWNY PROJEKTANT</w:t>
            </w:r>
          </w:p>
          <w:p w14:paraId="70FF2F99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w</w:t>
            </w:r>
            <w:r w:rsidRPr="00F27A4D">
              <w:rPr>
                <w:rFonts w:ascii="Calibri Light" w:hAnsi="Calibri Light" w:cs="Calibri Light"/>
                <w:sz w:val="18"/>
                <w:szCs w:val="18"/>
              </w:rPr>
              <w:t xml:space="preserve"> specjalności architektonicznej</w:t>
            </w:r>
          </w:p>
        </w:tc>
        <w:tc>
          <w:tcPr>
            <w:tcW w:w="1691" w:type="pct"/>
            <w:vAlign w:val="center"/>
          </w:tcPr>
          <w:p w14:paraId="08D1F7A6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33D2E700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025D7EFC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582" w:type="pct"/>
            <w:vAlign w:val="center"/>
          </w:tcPr>
          <w:p w14:paraId="57DD3FD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5DE8276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Projektant o specjalności konstrukcyjno-budowlanej</w:t>
            </w:r>
          </w:p>
        </w:tc>
        <w:tc>
          <w:tcPr>
            <w:tcW w:w="1691" w:type="pct"/>
            <w:vAlign w:val="center"/>
          </w:tcPr>
          <w:p w14:paraId="2E3DC19D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2E57743C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3CF4A73E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1582" w:type="pct"/>
            <w:vAlign w:val="center"/>
          </w:tcPr>
          <w:p w14:paraId="10C0D0DD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501971D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F27A4D">
              <w:rPr>
                <w:rFonts w:ascii="Calibri Light" w:hAnsi="Calibri Light" w:cs="Calibri Light"/>
              </w:rPr>
              <w:t xml:space="preserve"> </w:t>
            </w:r>
            <w:r w:rsidRPr="00F27A4D">
              <w:rPr>
                <w:rFonts w:ascii="Calibri Light" w:hAnsi="Calibri Light" w:cs="Calibri Light"/>
                <w:sz w:val="18"/>
              </w:rPr>
              <w:t>branży sanitarnej</w:t>
            </w:r>
          </w:p>
        </w:tc>
        <w:tc>
          <w:tcPr>
            <w:tcW w:w="1691" w:type="pct"/>
            <w:vAlign w:val="center"/>
          </w:tcPr>
          <w:p w14:paraId="7B324BB4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08F648C0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6C12DB6A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1582" w:type="pct"/>
            <w:vAlign w:val="center"/>
          </w:tcPr>
          <w:p w14:paraId="2A786580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67DA99DE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F27A4D">
              <w:rPr>
                <w:rFonts w:ascii="Calibri Light" w:hAnsi="Calibri Light" w:cs="Calibri Light"/>
              </w:rPr>
              <w:t xml:space="preserve"> </w:t>
            </w:r>
            <w:r w:rsidRPr="00F27A4D">
              <w:rPr>
                <w:rFonts w:ascii="Calibri Light" w:hAnsi="Calibri Light" w:cs="Calibri Light"/>
                <w:sz w:val="18"/>
              </w:rPr>
              <w:t>branży elektrycznej</w:t>
            </w:r>
          </w:p>
        </w:tc>
        <w:tc>
          <w:tcPr>
            <w:tcW w:w="1691" w:type="pct"/>
            <w:vAlign w:val="center"/>
          </w:tcPr>
          <w:p w14:paraId="484DC698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DDD34FC" w14:textId="096CF0B4" w:rsidR="00F27A4D" w:rsidRPr="00F27A4D" w:rsidRDefault="00F27A4D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 xml:space="preserve">Przedmiot zamówienia: </w:t>
      </w:r>
    </w:p>
    <w:p w14:paraId="7A465F37" w14:textId="101A604D" w:rsidR="00F27A4D" w:rsidRPr="00F27A4D" w:rsidRDefault="00F27A4D" w:rsidP="00F27A4D">
      <w:pPr>
        <w:numPr>
          <w:ilvl w:val="0"/>
          <w:numId w:val="25"/>
        </w:numPr>
        <w:tabs>
          <w:tab w:val="left" w:pos="1134"/>
          <w:tab w:val="left" w:pos="1276"/>
        </w:tabs>
        <w:spacing w:after="60" w:line="240" w:lineRule="auto"/>
        <w:ind w:left="1276"/>
        <w:jc w:val="both"/>
        <w:rPr>
          <w:rFonts w:ascii="Calibri Light" w:eastAsia="Calibri" w:hAnsi="Calibri Light" w:cs="Calibri Light"/>
        </w:rPr>
      </w:pPr>
      <w:r w:rsidRPr="00F27A4D">
        <w:rPr>
          <w:rFonts w:ascii="Calibri Light" w:eastAsia="Calibri" w:hAnsi="Calibri Light" w:cs="Calibri Light"/>
        </w:rPr>
        <w:t>Zrealizuję/emy siłami własnymi*.</w:t>
      </w:r>
    </w:p>
    <w:p w14:paraId="78BFBF9B" w14:textId="125CD0AF" w:rsidR="00F27A4D" w:rsidRPr="00F27A4D" w:rsidRDefault="00F27A4D" w:rsidP="00F27A4D">
      <w:pPr>
        <w:numPr>
          <w:ilvl w:val="0"/>
          <w:numId w:val="25"/>
        </w:numPr>
        <w:tabs>
          <w:tab w:val="left" w:pos="1134"/>
          <w:tab w:val="left" w:pos="1418"/>
        </w:tabs>
        <w:spacing w:after="120" w:line="240" w:lineRule="auto"/>
        <w:ind w:left="1134" w:hanging="218"/>
        <w:jc w:val="both"/>
        <w:rPr>
          <w:rFonts w:ascii="Calibri Light" w:eastAsia="Calibri" w:hAnsi="Calibri Light" w:cs="Calibri Light"/>
        </w:rPr>
      </w:pPr>
      <w:r w:rsidRPr="00F27A4D">
        <w:rPr>
          <w:rFonts w:ascii="Calibri Light" w:eastAsia="Calibri" w:hAnsi="Calibri Light" w:cs="Calibri Light"/>
        </w:rPr>
        <w:t>Zamierzam/y zrealizować z udziałem Podwykonawców w zakresie*: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7"/>
        <w:gridCol w:w="4471"/>
        <w:gridCol w:w="4467"/>
      </w:tblGrid>
      <w:tr w:rsidR="00F27A4D" w:rsidRPr="00F27A4D" w14:paraId="6AAB2E7C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9C9C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r w:rsidRPr="00F27A4D">
              <w:rPr>
                <w:rFonts w:ascii="Calibri Light" w:hAnsi="Calibri Light" w:cs="Calibri Light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FDE4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D8FE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F27A4D" w:rsidRPr="00F27A4D" w14:paraId="5DF56E22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3D50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FFFB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F276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27A4D" w:rsidRPr="00F27A4D" w14:paraId="2BAA75F6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0351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2A9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4C5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7CA7DE9" w14:textId="77777777" w:rsidR="007541A8" w:rsidRPr="00F27A4D" w:rsidRDefault="007541A8" w:rsidP="00F27A4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E4D253D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209A8DF2" w14:textId="77777777" w:rsidR="007541A8" w:rsidRPr="00F27A4D" w:rsidRDefault="007541A8" w:rsidP="00F27A4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BA188B8" w14:textId="77777777" w:rsidR="007541A8" w:rsidRPr="00F27A4D" w:rsidRDefault="007541A8" w:rsidP="00F27A4D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55297344" w14:textId="77777777" w:rsidR="00F27A4D" w:rsidRPr="00F27A4D" w:rsidRDefault="00F27A4D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23A50534" w14:textId="77777777" w:rsidR="00F27A4D" w:rsidRPr="00F27A4D" w:rsidRDefault="00F27A4D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0FF7B7D2" w14:textId="3237D9A3" w:rsidR="007541A8" w:rsidRPr="00F27A4D" w:rsidRDefault="007541A8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D53B839" w14:textId="0CC55E35" w:rsidR="007541A8" w:rsidRPr="00F27A4D" w:rsidRDefault="007541A8" w:rsidP="00F27A4D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p w14:paraId="0ABBC138" w14:textId="5FF02A07" w:rsidR="00F27A4D" w:rsidRPr="00F27A4D" w:rsidRDefault="00F27A4D" w:rsidP="00F27A4D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654B3680" w14:textId="526519CF" w:rsidR="00F27A4D" w:rsidRPr="00F27A4D" w:rsidRDefault="00F27A4D" w:rsidP="00F27A4D">
      <w:p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bookmarkStart w:id="0" w:name="_GoBack"/>
      <w:bookmarkEnd w:id="0"/>
      <w:r w:rsidRPr="00F27A4D">
        <w:rPr>
          <w:rFonts w:ascii="Calibri Light" w:eastAsia="Times New Roman" w:hAnsi="Calibri Light" w:cs="Calibri Light"/>
          <w:sz w:val="16"/>
          <w:szCs w:val="16"/>
          <w:lang w:eastAsia="pl-PL"/>
        </w:rPr>
        <w:t>* niepotrzebne skreślić</w:t>
      </w:r>
    </w:p>
    <w:sectPr w:rsidR="00F27A4D" w:rsidRPr="00F27A4D" w:rsidSect="00386F58">
      <w:headerReference w:type="default" r:id="rId8"/>
      <w:footerReference w:type="default" r:id="rId9"/>
      <w:pgSz w:w="11906" w:h="16838"/>
      <w:pgMar w:top="426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FBE3E" w14:textId="77777777" w:rsidR="00A26D36" w:rsidRDefault="00A26D36" w:rsidP="00D770B2">
      <w:pPr>
        <w:spacing w:after="0" w:line="240" w:lineRule="auto"/>
      </w:pPr>
      <w:r>
        <w:separator/>
      </w:r>
    </w:p>
  </w:endnote>
  <w:endnote w:type="continuationSeparator" w:id="0">
    <w:p w14:paraId="4E4F5B91" w14:textId="77777777" w:rsidR="00A26D36" w:rsidRDefault="00A26D36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6F5E5" w14:textId="77777777" w:rsidR="00386F58" w:rsidRPr="004F2759" w:rsidRDefault="00386F58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86F58" w:rsidRPr="004F2759" w14:paraId="1C146326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C44A4D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5B634C54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0B7422FD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33-318 Gródek nad Dunajcem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16EE9A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tel/fax: 18 440 10 35, 18 441 62 87</w:t>
          </w:r>
        </w:p>
        <w:p w14:paraId="17075A4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10202E9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DA91EEE" w14:textId="77777777" w:rsidR="00386F58" w:rsidRPr="004F2759" w:rsidRDefault="00386F58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552C59F5" w14:textId="77777777" w:rsidR="00386F58" w:rsidRPr="004F2759" w:rsidRDefault="00386F58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EFBAE" w14:textId="77777777" w:rsidR="00A26D36" w:rsidRDefault="00A26D36" w:rsidP="00D770B2">
      <w:pPr>
        <w:spacing w:after="0" w:line="240" w:lineRule="auto"/>
      </w:pPr>
      <w:r>
        <w:separator/>
      </w:r>
    </w:p>
  </w:footnote>
  <w:footnote w:type="continuationSeparator" w:id="0">
    <w:p w14:paraId="2D885931" w14:textId="77777777" w:rsidR="00A26D36" w:rsidRDefault="00A26D36" w:rsidP="00D770B2">
      <w:pPr>
        <w:spacing w:after="0" w:line="240" w:lineRule="auto"/>
      </w:pPr>
      <w:r>
        <w:continuationSeparator/>
      </w:r>
    </w:p>
  </w:footnote>
  <w:footnote w:id="1">
    <w:p w14:paraId="1794E608" w14:textId="77777777" w:rsidR="007541A8" w:rsidRPr="009447EF" w:rsidRDefault="007541A8" w:rsidP="007541A8">
      <w:pPr>
        <w:pStyle w:val="Tekstprzypisudolnego"/>
        <w:rPr>
          <w:rFonts w:ascii="Calibri Light" w:hAnsi="Calibri Light" w:cs="Calibri Light"/>
          <w:i/>
        </w:rPr>
      </w:pPr>
      <w:r w:rsidRPr="009447EF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9447EF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46497CC6" w14:textId="77777777" w:rsidR="007541A8" w:rsidRDefault="007541A8" w:rsidP="007541A8">
      <w:pPr>
        <w:pStyle w:val="Tekstprzypisudolnego"/>
      </w:pPr>
      <w:r w:rsidRPr="009447EF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9447EF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11" w:type="pct"/>
      <w:tblInd w:w="-284" w:type="dxa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20"/>
      <w:gridCol w:w="6984"/>
    </w:tblGrid>
    <w:tr w:rsidR="00386F58" w:rsidRPr="00DD0AC7" w14:paraId="2762A59C" w14:textId="77777777" w:rsidTr="00712291">
      <w:trPr>
        <w:trHeight w:val="217"/>
      </w:trPr>
      <w:tc>
        <w:tcPr>
          <w:tcW w:w="1364" w:type="pct"/>
          <w:shd w:val="clear" w:color="auto" w:fill="1E5E9F"/>
          <w:vAlign w:val="bottom"/>
        </w:tcPr>
        <w:p w14:paraId="7701528F" w14:textId="20E9B733" w:rsidR="00386F58" w:rsidRPr="00DD0AC7" w:rsidRDefault="00386F58" w:rsidP="004620ED">
          <w:pPr>
            <w:pStyle w:val="Nagwek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bookmarkStart w:id="1" w:name="_Hlk26466808"/>
          <w:bookmarkStart w:id="2" w:name="_Hlk26466809"/>
          <w:bookmarkStart w:id="3" w:name="_Hlk26466817"/>
          <w:bookmarkStart w:id="4" w:name="_Hlk26466818"/>
          <w:r w:rsidRPr="00DD0AC7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Nr zamówienia: IZP.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272.1.</w:t>
          </w:r>
          <w:r w:rsidR="00DB4CC4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23</w:t>
          </w:r>
          <w:r w:rsidR="002737F2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9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.2019</w:t>
          </w:r>
        </w:p>
      </w:tc>
      <w:tc>
        <w:tcPr>
          <w:tcW w:w="3636" w:type="pct"/>
          <w:vAlign w:val="bottom"/>
        </w:tcPr>
        <w:p w14:paraId="08C9237A" w14:textId="4ECC4CEE" w:rsidR="00386F58" w:rsidRPr="00DD0AC7" w:rsidRDefault="0028164C" w:rsidP="00712291">
          <w:pPr>
            <w:pStyle w:val="Nagwek"/>
            <w:ind w:right="-162"/>
            <w:rPr>
              <w:rFonts w:asciiTheme="majorHAnsi" w:hAnsiTheme="majorHAnsi"/>
              <w:color w:val="596984"/>
              <w:sz w:val="14"/>
              <w:szCs w:val="16"/>
            </w:rPr>
          </w:pPr>
          <w:r>
            <w:rPr>
              <w:rFonts w:asciiTheme="majorHAnsi" w:hAnsiTheme="majorHAnsi" w:cs="Arabic Typesetting"/>
              <w:sz w:val="12"/>
              <w:szCs w:val="16"/>
              <w:lang w:eastAsia="pl-PL"/>
            </w:rPr>
            <w:t>Opracowanie dokumentacji projektowej przebudowy i rozbudowy budynku Szkoły Podstawowej w Siennej</w:t>
          </w:r>
          <w:r w:rsidR="00DB4CC4">
            <w:rPr>
              <w:rFonts w:asciiTheme="majorHAnsi" w:hAnsiTheme="majorHAnsi" w:cs="Arabic Typesetting"/>
              <w:sz w:val="12"/>
              <w:szCs w:val="16"/>
              <w:lang w:eastAsia="pl-PL"/>
            </w:rPr>
            <w:t xml:space="preserve"> – II postępowanie</w:t>
          </w:r>
        </w:p>
      </w:tc>
    </w:tr>
    <w:bookmarkEnd w:id="1"/>
    <w:bookmarkEnd w:id="2"/>
    <w:bookmarkEnd w:id="3"/>
    <w:bookmarkEnd w:id="4"/>
  </w:tbl>
  <w:p w14:paraId="0E78248C" w14:textId="77777777" w:rsidR="00386F58" w:rsidRPr="00DD0AC7" w:rsidRDefault="00386F58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3813AF4"/>
    <w:multiLevelType w:val="multilevel"/>
    <w:tmpl w:val="53A8E4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F8347EF"/>
    <w:multiLevelType w:val="multilevel"/>
    <w:tmpl w:val="0354F50A"/>
    <w:lvl w:ilvl="0">
      <w:start w:val="1"/>
      <w:numFmt w:val="decimal"/>
      <w:lvlText w:val="%1."/>
      <w:lvlJc w:val="left"/>
      <w:pPr>
        <w:ind w:left="-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Calibri Light" w:hAnsi="Calibri Light" w:cs="Calibri Light" w:hint="default"/>
        <w:b w:val="0"/>
        <w:sz w:val="20"/>
        <w:szCs w:val="24"/>
      </w:rPr>
    </w:lvl>
    <w:lvl w:ilvl="2">
      <w:start w:val="1"/>
      <w:numFmt w:val="lowerLetter"/>
      <w:lvlText w:val="%3."/>
      <w:lvlJc w:val="right"/>
      <w:pPr>
        <w:ind w:left="7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040" w:hanging="180"/>
      </w:pPr>
      <w:rPr>
        <w:rFonts w:hint="default"/>
      </w:rPr>
    </w:lvl>
  </w:abstractNum>
  <w:abstractNum w:abstractNumId="17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60903AD9"/>
    <w:multiLevelType w:val="multilevel"/>
    <w:tmpl w:val="03426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67A876F9"/>
    <w:multiLevelType w:val="hybridMultilevel"/>
    <w:tmpl w:val="E2848D1A"/>
    <w:lvl w:ilvl="0" w:tplc="BE2E8A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7490AE">
      <w:start w:val="1"/>
      <w:numFmt w:val="lowerLetter"/>
      <w:lvlText w:val="%2"/>
      <w:lvlJc w:val="left"/>
      <w:pPr>
        <w:ind w:left="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2FA50">
      <w:start w:val="1"/>
      <w:numFmt w:val="lowerRoman"/>
      <w:lvlText w:val="%3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689B78">
      <w:start w:val="1"/>
      <w:numFmt w:val="decimal"/>
      <w:lvlText w:val="%4"/>
      <w:lvlJc w:val="left"/>
      <w:pPr>
        <w:ind w:left="1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1A05BA">
      <w:start w:val="1"/>
      <w:numFmt w:val="lowerLetter"/>
      <w:lvlRestart w:val="0"/>
      <w:lvlText w:val="%5."/>
      <w:lvlJc w:val="left"/>
      <w:pPr>
        <w:ind w:left="2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961D6E">
      <w:start w:val="1"/>
      <w:numFmt w:val="lowerRoman"/>
      <w:lvlText w:val="%6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B4E628">
      <w:start w:val="1"/>
      <w:numFmt w:val="decimal"/>
      <w:lvlText w:val="%7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28BD28">
      <w:start w:val="1"/>
      <w:numFmt w:val="lowerLetter"/>
      <w:lvlText w:val="%8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36CCCA">
      <w:start w:val="1"/>
      <w:numFmt w:val="lowerRoman"/>
      <w:lvlText w:val="%9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6B463A29"/>
    <w:multiLevelType w:val="multilevel"/>
    <w:tmpl w:val="C87E42B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18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6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72920E66"/>
    <w:multiLevelType w:val="hybridMultilevel"/>
    <w:tmpl w:val="434AF3A6"/>
    <w:lvl w:ilvl="0" w:tplc="D40414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C2784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02D66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2A1F8">
      <w:start w:val="1"/>
      <w:numFmt w:val="lowerLetter"/>
      <w:lvlRestart w:val="0"/>
      <w:lvlText w:val="%4.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601B6E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8218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8C63E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E22A9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4BC7A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11"/>
  </w:num>
  <w:num w:numId="17">
    <w:abstractNumId w:val="15"/>
  </w:num>
  <w:num w:numId="18">
    <w:abstractNumId w:val="9"/>
  </w:num>
  <w:num w:numId="19">
    <w:abstractNumId w:val="23"/>
  </w:num>
  <w:num w:numId="20">
    <w:abstractNumId w:val="27"/>
  </w:num>
  <w:num w:numId="21">
    <w:abstractNumId w:val="22"/>
  </w:num>
  <w:num w:numId="22">
    <w:abstractNumId w:val="28"/>
  </w:num>
  <w:num w:numId="23">
    <w:abstractNumId w:val="2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3174F"/>
    <w:rsid w:val="00041BDF"/>
    <w:rsid w:val="00060657"/>
    <w:rsid w:val="00067025"/>
    <w:rsid w:val="0007027F"/>
    <w:rsid w:val="0009373D"/>
    <w:rsid w:val="000A5687"/>
    <w:rsid w:val="000B0AC8"/>
    <w:rsid w:val="000D3CE2"/>
    <w:rsid w:val="000E4BBE"/>
    <w:rsid w:val="000E6E54"/>
    <w:rsid w:val="000F78B2"/>
    <w:rsid w:val="00115E2C"/>
    <w:rsid w:val="001241C7"/>
    <w:rsid w:val="00162AAF"/>
    <w:rsid w:val="0017137E"/>
    <w:rsid w:val="00190A29"/>
    <w:rsid w:val="001A4740"/>
    <w:rsid w:val="001B0545"/>
    <w:rsid w:val="001B0E61"/>
    <w:rsid w:val="001B28C8"/>
    <w:rsid w:val="001B32FC"/>
    <w:rsid w:val="001B7685"/>
    <w:rsid w:val="001D2BAF"/>
    <w:rsid w:val="001E492A"/>
    <w:rsid w:val="001E4BF9"/>
    <w:rsid w:val="001E4CE6"/>
    <w:rsid w:val="001F1FE9"/>
    <w:rsid w:val="001F2FC6"/>
    <w:rsid w:val="00233429"/>
    <w:rsid w:val="002538DA"/>
    <w:rsid w:val="00261B45"/>
    <w:rsid w:val="002737F2"/>
    <w:rsid w:val="00277943"/>
    <w:rsid w:val="0028164C"/>
    <w:rsid w:val="002900DC"/>
    <w:rsid w:val="00296073"/>
    <w:rsid w:val="002A6DAA"/>
    <w:rsid w:val="002C42C5"/>
    <w:rsid w:val="002D3CDB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3D8B"/>
    <w:rsid w:val="003D4B45"/>
    <w:rsid w:val="003D7E4A"/>
    <w:rsid w:val="003D7E78"/>
    <w:rsid w:val="003F12DD"/>
    <w:rsid w:val="0040077F"/>
    <w:rsid w:val="00414642"/>
    <w:rsid w:val="00423E2A"/>
    <w:rsid w:val="004267DA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2B05"/>
    <w:rsid w:val="00523F1B"/>
    <w:rsid w:val="005251C8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C235A"/>
    <w:rsid w:val="005D2B72"/>
    <w:rsid w:val="005D2D43"/>
    <w:rsid w:val="006064CC"/>
    <w:rsid w:val="0061458B"/>
    <w:rsid w:val="00623559"/>
    <w:rsid w:val="00632F30"/>
    <w:rsid w:val="006411AA"/>
    <w:rsid w:val="00642FE8"/>
    <w:rsid w:val="00645753"/>
    <w:rsid w:val="00654B0C"/>
    <w:rsid w:val="00674D09"/>
    <w:rsid w:val="00684F74"/>
    <w:rsid w:val="00694299"/>
    <w:rsid w:val="006A13CF"/>
    <w:rsid w:val="006A432A"/>
    <w:rsid w:val="006B212F"/>
    <w:rsid w:val="006C6AAE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541A8"/>
    <w:rsid w:val="007800D2"/>
    <w:rsid w:val="00793487"/>
    <w:rsid w:val="00794A46"/>
    <w:rsid w:val="007B29D2"/>
    <w:rsid w:val="007B4111"/>
    <w:rsid w:val="007B5C22"/>
    <w:rsid w:val="007B71AF"/>
    <w:rsid w:val="007C3740"/>
    <w:rsid w:val="007D040D"/>
    <w:rsid w:val="00803A5E"/>
    <w:rsid w:val="00804C7A"/>
    <w:rsid w:val="008055B5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275B6"/>
    <w:rsid w:val="009352BE"/>
    <w:rsid w:val="00943B39"/>
    <w:rsid w:val="009447EF"/>
    <w:rsid w:val="00965F0E"/>
    <w:rsid w:val="00983FEC"/>
    <w:rsid w:val="009A018E"/>
    <w:rsid w:val="009B6245"/>
    <w:rsid w:val="009C2163"/>
    <w:rsid w:val="009C7FE0"/>
    <w:rsid w:val="009E231E"/>
    <w:rsid w:val="009F5AB9"/>
    <w:rsid w:val="00A010BA"/>
    <w:rsid w:val="00A04A51"/>
    <w:rsid w:val="00A26D36"/>
    <w:rsid w:val="00A33B80"/>
    <w:rsid w:val="00A43A54"/>
    <w:rsid w:val="00A47C1F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265CA"/>
    <w:rsid w:val="00B36CCC"/>
    <w:rsid w:val="00B416F4"/>
    <w:rsid w:val="00B42489"/>
    <w:rsid w:val="00B45F4D"/>
    <w:rsid w:val="00B53D09"/>
    <w:rsid w:val="00B73968"/>
    <w:rsid w:val="00B937D8"/>
    <w:rsid w:val="00BA440F"/>
    <w:rsid w:val="00BA5DD3"/>
    <w:rsid w:val="00BB35AC"/>
    <w:rsid w:val="00BB35B1"/>
    <w:rsid w:val="00BB4391"/>
    <w:rsid w:val="00BC0775"/>
    <w:rsid w:val="00BD4887"/>
    <w:rsid w:val="00BF75D3"/>
    <w:rsid w:val="00C11379"/>
    <w:rsid w:val="00C15D75"/>
    <w:rsid w:val="00C527C3"/>
    <w:rsid w:val="00C63834"/>
    <w:rsid w:val="00C67E60"/>
    <w:rsid w:val="00C719F7"/>
    <w:rsid w:val="00C92337"/>
    <w:rsid w:val="00CB7564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1287"/>
    <w:rsid w:val="00DB4A85"/>
    <w:rsid w:val="00DB4CC4"/>
    <w:rsid w:val="00DD0AC7"/>
    <w:rsid w:val="00DE0984"/>
    <w:rsid w:val="00DF1EE9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27A4D"/>
    <w:rsid w:val="00F673E6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customStyle="1" w:styleId="footnotedescription">
    <w:name w:val="footnote description"/>
    <w:next w:val="Normalny"/>
    <w:link w:val="footnotedescriptionChar"/>
    <w:hidden/>
    <w:rsid w:val="00B937D8"/>
    <w:pPr>
      <w:spacing w:after="16" w:line="258" w:lineRule="auto"/>
    </w:pPr>
    <w:rPr>
      <w:rFonts w:ascii="Calibri" w:eastAsia="Calibri" w:hAnsi="Calibri" w:cs="Calibri"/>
      <w:color w:val="000000"/>
      <w:sz w:val="14"/>
      <w:lang w:eastAsia="pl-PL"/>
    </w:rPr>
  </w:style>
  <w:style w:type="character" w:customStyle="1" w:styleId="footnotedescriptionChar">
    <w:name w:val="footnote description Char"/>
    <w:link w:val="footnotedescription"/>
    <w:rsid w:val="00B937D8"/>
    <w:rPr>
      <w:rFonts w:ascii="Calibri" w:eastAsia="Calibri" w:hAnsi="Calibri" w:cs="Calibri"/>
      <w:color w:val="000000"/>
      <w:sz w:val="14"/>
      <w:lang w:eastAsia="pl-PL"/>
    </w:rPr>
  </w:style>
  <w:style w:type="character" w:customStyle="1" w:styleId="footnotemark">
    <w:name w:val="footnote mark"/>
    <w:hidden/>
    <w:rsid w:val="00B937D8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9447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47EF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7A4D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7A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5768D-389E-4AB0-A753-EECEBBA4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9</cp:revision>
  <cp:lastPrinted>2019-02-19T16:05:00Z</cp:lastPrinted>
  <dcterms:created xsi:type="dcterms:W3CDTF">2019-11-20T20:12:00Z</dcterms:created>
  <dcterms:modified xsi:type="dcterms:W3CDTF">2019-12-05T18:54:00Z</dcterms:modified>
</cp:coreProperties>
</file>